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CA" w:rsidRDefault="00AF3507" w:rsidP="00AF3507">
      <w:pPr>
        <w:spacing w:line="276" w:lineRule="auto"/>
        <w:rPr>
          <w:rFonts w:ascii="Cambria" w:eastAsia="Times New Roman" w:hAnsi="Cambria"/>
          <w:b/>
          <w:color w:val="215868"/>
          <w:kern w:val="28"/>
          <w:sz w:val="36"/>
          <w:szCs w:val="36"/>
          <w:lang w:eastAsia="pl-PL"/>
        </w:rPr>
      </w:pPr>
      <w:r>
        <w:rPr>
          <w:rFonts w:ascii="Cambria" w:eastAsia="Times New Roman" w:hAnsi="Cambria"/>
          <w:b/>
          <w:color w:val="215868"/>
          <w:kern w:val="28"/>
          <w:sz w:val="36"/>
          <w:szCs w:val="36"/>
          <w:lang w:eastAsia="pl-PL"/>
        </w:rPr>
        <w:t>Zadania</w:t>
      </w:r>
    </w:p>
    <w:p w:rsidR="00AF3507" w:rsidRPr="00D469F5" w:rsidRDefault="00AF3507" w:rsidP="00AF3507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 w:rsidRPr="00D469F5">
        <w:rPr>
          <w:b/>
          <w:noProof/>
          <w:color w:val="215868"/>
          <w:sz w:val="32"/>
          <w:szCs w:val="28"/>
        </w:rPr>
        <w:t xml:space="preserve">Wiek osób </w:t>
      </w:r>
    </w:p>
    <w:p w:rsidR="00AF3507" w:rsidRDefault="00AF3507" w:rsidP="00AF3507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2AF4FF" wp14:editId="59059DC5">
                <wp:simplePos x="0" y="0"/>
                <wp:positionH relativeFrom="column">
                  <wp:posOffset>5177155</wp:posOffset>
                </wp:positionH>
                <wp:positionV relativeFrom="paragraph">
                  <wp:posOffset>671830</wp:posOffset>
                </wp:positionV>
                <wp:extent cx="885825" cy="276225"/>
                <wp:effectExtent l="0" t="0" r="28575" b="28575"/>
                <wp:wrapNone/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7" o:spid="_x0000_s1026" style="position:absolute;margin-left:407.65pt;margin-top:52.9pt;width:6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B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684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  <w:r>
        <w:rPr>
          <w:noProof/>
          <w:color w:val="215868"/>
          <w:sz w:val="32"/>
          <w:szCs w:val="28"/>
        </w:rPr>
        <w:br/>
      </w:r>
    </w:p>
    <w:p w:rsidR="00AF3507" w:rsidRPr="00AF3507" w:rsidRDefault="00AF3507" w:rsidP="00AF3507">
      <w:pPr>
        <w:pStyle w:val="Akapitzlist"/>
        <w:numPr>
          <w:ilvl w:val="0"/>
          <w:numId w:val="11"/>
        </w:numPr>
        <w:spacing w:line="276" w:lineRule="auto"/>
        <w:ind w:right="1559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Basia ma </w:t>
      </w:r>
      <w:bookmarkStart w:id="0" w:name="_GoBack"/>
      <w:r w:rsidRPr="00742B6A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b</w:t>
      </w:r>
      <w:bookmarkEnd w:id="0"/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lat. Ile lat miała Basia 4 lata temu?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br/>
      </w:r>
    </w:p>
    <w:p w:rsidR="00AF3507" w:rsidRPr="00AF3507" w:rsidRDefault="00AF3507" w:rsidP="00AF3507">
      <w:pPr>
        <w:pStyle w:val="Akapitzlist"/>
        <w:numPr>
          <w:ilvl w:val="0"/>
          <w:numId w:val="11"/>
        </w:numPr>
        <w:spacing w:line="276" w:lineRule="auto"/>
        <w:ind w:right="1559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2852E" wp14:editId="753BFDCA">
                <wp:simplePos x="0" y="0"/>
                <wp:positionH relativeFrom="column">
                  <wp:posOffset>5177155</wp:posOffset>
                </wp:positionH>
                <wp:positionV relativeFrom="paragraph">
                  <wp:posOffset>212725</wp:posOffset>
                </wp:positionV>
                <wp:extent cx="885825" cy="276225"/>
                <wp:effectExtent l="0" t="0" r="28575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1" o:spid="_x0000_s1026" style="position:absolute;margin-left:407.65pt;margin-top:16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klGQgIAALU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Babcia ma </w:t>
      </w:r>
      <w:r w:rsidRPr="00742B6A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b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lat, wnuczek jest 5 razy młodszy od babci. Ile lat ma wnuczek?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br/>
      </w:r>
    </w:p>
    <w:p w:rsidR="00AF3507" w:rsidRPr="00AF3507" w:rsidRDefault="00AF3507" w:rsidP="00AF3507">
      <w:pPr>
        <w:pStyle w:val="Akapitzlist"/>
        <w:numPr>
          <w:ilvl w:val="0"/>
          <w:numId w:val="11"/>
        </w:numPr>
        <w:spacing w:line="276" w:lineRule="auto"/>
        <w:ind w:right="1559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84248C" wp14:editId="7D7AD391">
                <wp:simplePos x="0" y="0"/>
                <wp:positionH relativeFrom="column">
                  <wp:posOffset>5177155</wp:posOffset>
                </wp:positionH>
                <wp:positionV relativeFrom="paragraph">
                  <wp:posOffset>142240</wp:posOffset>
                </wp:positionV>
                <wp:extent cx="885825" cy="276225"/>
                <wp:effectExtent l="0" t="0" r="28575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0" o:spid="_x0000_s1026" style="position:absolute;margin-left:407.65pt;margin-top:11.2pt;width:69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bGQw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Arek ma </w:t>
      </w:r>
      <w:r w:rsidRPr="00742B6A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a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lat, jego siostra ma </w:t>
      </w:r>
      <w:r w:rsidRPr="00742B6A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s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lat .O ile lat Arek jest starszy od siostry?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br/>
      </w:r>
    </w:p>
    <w:p w:rsidR="00AF3507" w:rsidRPr="00AF3507" w:rsidRDefault="00AF3507" w:rsidP="00AF3507">
      <w:pPr>
        <w:pStyle w:val="Akapitzlist"/>
        <w:numPr>
          <w:ilvl w:val="0"/>
          <w:numId w:val="11"/>
        </w:numPr>
        <w:spacing w:after="0" w:line="276" w:lineRule="auto"/>
        <w:ind w:right="1559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3512B" wp14:editId="3C1DC340">
                <wp:simplePos x="0" y="0"/>
                <wp:positionH relativeFrom="column">
                  <wp:posOffset>5177155</wp:posOffset>
                </wp:positionH>
                <wp:positionV relativeFrom="paragraph">
                  <wp:posOffset>262255</wp:posOffset>
                </wp:positionV>
                <wp:extent cx="885825" cy="276225"/>
                <wp:effectExtent l="0" t="0" r="28575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style="position:absolute;margin-left:407.65pt;margin-top:20.6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Ciocia ma </w:t>
      </w:r>
      <w:r w:rsidRPr="00742B6A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c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lat. Siostrzeniec ma teraz tyle lat, ile lat miała ciocia 35 lat temu.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Ile lat ma teraz siostrzeniec?</w:t>
      </w:r>
    </w:p>
    <w:p w:rsidR="00AF3507" w:rsidRPr="005E12F5" w:rsidRDefault="00AF3507" w:rsidP="00AF350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E12F5">
        <w:rPr>
          <w:rFonts w:ascii="Times New Roman" w:hAnsi="Times New Roman"/>
          <w:sz w:val="24"/>
          <w:szCs w:val="24"/>
        </w:rPr>
        <w:t xml:space="preserve"> </w:t>
      </w:r>
    </w:p>
    <w:p w:rsidR="00AF3507" w:rsidRDefault="00AF3507" w:rsidP="00AF3507">
      <w:pPr>
        <w:spacing w:after="0" w:line="276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3600" behindDoc="0" locked="0" layoutInCell="1" allowOverlap="1" wp14:anchorId="5CD845FD" wp14:editId="7001EFA5">
            <wp:simplePos x="0" y="0"/>
            <wp:positionH relativeFrom="column">
              <wp:posOffset>565785</wp:posOffset>
            </wp:positionH>
            <wp:positionV relativeFrom="paragraph">
              <wp:posOffset>46990</wp:posOffset>
            </wp:positionV>
            <wp:extent cx="4610100" cy="2857500"/>
            <wp:effectExtent l="0" t="0" r="0" b="0"/>
            <wp:wrapNone/>
            <wp:docPr id="12" name="Obraz 12" descr="C:\Users\Ania\AppData\Local\Microsoft\Windows\Temporary Internet Files\Content.IE5\SI614T7F\MP900439302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SI614T7F\MP900439302[2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215868"/>
          <w:sz w:val="32"/>
          <w:szCs w:val="28"/>
        </w:rPr>
        <w:br w:type="page"/>
      </w:r>
    </w:p>
    <w:p w:rsidR="00AF3507" w:rsidRPr="00AF3507" w:rsidRDefault="00D159A8" w:rsidP="00AF3507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lastRenderedPageBreak/>
        <w:drawing>
          <wp:anchor distT="0" distB="0" distL="114300" distR="114300" simplePos="0" relativeHeight="251677696" behindDoc="1" locked="0" layoutInCell="1" allowOverlap="1" wp14:anchorId="0780437D" wp14:editId="5EA9BE65">
            <wp:simplePos x="0" y="0"/>
            <wp:positionH relativeFrom="column">
              <wp:posOffset>5476240</wp:posOffset>
            </wp:positionH>
            <wp:positionV relativeFrom="paragraph">
              <wp:posOffset>-588010</wp:posOffset>
            </wp:positionV>
            <wp:extent cx="1085850" cy="1085850"/>
            <wp:effectExtent l="0" t="0" r="0" b="0"/>
            <wp:wrapThrough wrapText="bothSides">
              <wp:wrapPolygon edited="0">
                <wp:start x="14021" y="2653"/>
                <wp:lineTo x="1516" y="9095"/>
                <wp:lineTo x="1895" y="15537"/>
                <wp:lineTo x="3032" y="18947"/>
                <wp:lineTo x="19326" y="18947"/>
                <wp:lineTo x="20463" y="15537"/>
                <wp:lineTo x="20842" y="9095"/>
                <wp:lineTo x="15537" y="2653"/>
                <wp:lineTo x="14021" y="2653"/>
              </wp:wrapPolygon>
            </wp:wrapThrough>
            <wp:docPr id="15" name="Obraz 15" descr="C:\Users\Ania\AppData\Local\Microsoft\Windows\Temporary Internet Files\Content.IE5\SI614T7F\MC90044038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SI614T7F\MC900440387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507" w:rsidRPr="00AF3507">
        <w:rPr>
          <w:b/>
          <w:noProof/>
          <w:color w:val="215868"/>
          <w:sz w:val="32"/>
          <w:szCs w:val="28"/>
        </w:rPr>
        <w:t xml:space="preserve">Zakupy </w:t>
      </w:r>
      <w:r w:rsidR="00AF3507">
        <w:rPr>
          <w:b/>
          <w:noProof/>
          <w:color w:val="215868"/>
          <w:sz w:val="32"/>
          <w:szCs w:val="28"/>
        </w:rPr>
        <w:br/>
      </w:r>
    </w:p>
    <w:p w:rsidR="00AF3507" w:rsidRDefault="00AF3507" w:rsidP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  <w:t>Odpowiedzi zapisz w postaci wyrażeń algebraicznych w odpowiednich prostokątach.</w:t>
      </w:r>
    </w:p>
    <w:p w:rsidR="00D159A8" w:rsidRPr="00AF3507" w:rsidRDefault="00D159A8" w:rsidP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2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FA0B10" wp14:editId="03874254">
                <wp:simplePos x="0" y="0"/>
                <wp:positionH relativeFrom="column">
                  <wp:posOffset>5177155</wp:posOffset>
                </wp:positionH>
                <wp:positionV relativeFrom="paragraph">
                  <wp:posOffset>47625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407.65pt;margin-top:3.75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" fillcolor="white [3201]" strokecolor="#c0504d [3205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083800" wp14:editId="11594DA4">
                <wp:simplePos x="0" y="0"/>
                <wp:positionH relativeFrom="column">
                  <wp:posOffset>5177155</wp:posOffset>
                </wp:positionH>
                <wp:positionV relativeFrom="paragraph">
                  <wp:posOffset>1285875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407.65pt;margin-top:101.25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" fillcolor="white [3201]" strokecolor="#c0504d [3205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Rękawice kosztują </w:t>
      </w:r>
      <w:r w:rsidRPr="00D159A8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r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złotych. Cenę rękawic podwyższono o 7 zł.</w:t>
      </w:r>
    </w:p>
    <w:p w:rsidR="00AF3507" w:rsidRPr="00AF3507" w:rsidRDefault="00AF3507" w:rsidP="00AF3507">
      <w:pPr>
        <w:pStyle w:val="Akapitzlist"/>
        <w:spacing w:after="0" w:line="276" w:lineRule="auto"/>
        <w:ind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Ile złotych będą kosztować rękawice po podwyżce?</w:t>
      </w:r>
    </w:p>
    <w:p w:rsidR="00AF3507" w:rsidRPr="00AF3507" w:rsidRDefault="00D159A8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drawing>
          <wp:anchor distT="0" distB="0" distL="114300" distR="114300" simplePos="0" relativeHeight="251680768" behindDoc="1" locked="0" layoutInCell="1" allowOverlap="1" wp14:anchorId="3A1BA8CF" wp14:editId="5227E431">
            <wp:simplePos x="0" y="0"/>
            <wp:positionH relativeFrom="column">
              <wp:posOffset>31750</wp:posOffset>
            </wp:positionH>
            <wp:positionV relativeFrom="paragraph">
              <wp:posOffset>65405</wp:posOffset>
            </wp:positionV>
            <wp:extent cx="90043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021" y="21461"/>
                <wp:lineTo x="21021" y="0"/>
                <wp:lineTo x="0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kni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3507" w:rsidRPr="00AF3507" w:rsidRDefault="00AF3507" w:rsidP="00D159A8">
      <w:pPr>
        <w:pStyle w:val="Akapitzlist"/>
        <w:numPr>
          <w:ilvl w:val="0"/>
          <w:numId w:val="12"/>
        </w:numPr>
        <w:spacing w:after="0" w:line="276" w:lineRule="auto"/>
        <w:ind w:left="709"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Za sukienkę w cenie </w:t>
      </w:r>
      <w:r w:rsidRPr="00D159A8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 xml:space="preserve">s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złotych zapłacono banknotem 200 złotowym. </w:t>
      </w:r>
    </w:p>
    <w:p w:rsidR="00AF3507" w:rsidRDefault="00AF3507" w:rsidP="00AF3507">
      <w:pPr>
        <w:pStyle w:val="Akapitzlist"/>
        <w:spacing w:after="0" w:line="276" w:lineRule="auto"/>
        <w:ind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Ile reszty otrzymano?</w:t>
      </w:r>
    </w:p>
    <w:p w:rsidR="00D159A8" w:rsidRPr="00AF3507" w:rsidRDefault="00D159A8" w:rsidP="00AF3507">
      <w:pPr>
        <w:pStyle w:val="Akapitzlist"/>
        <w:spacing w:after="0" w:line="276" w:lineRule="auto"/>
        <w:ind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</w:p>
    <w:p w:rsidR="00AF3507" w:rsidRPr="00AF3507" w:rsidRDefault="00AF3507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2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446F3" wp14:editId="01229EDD">
                <wp:simplePos x="0" y="0"/>
                <wp:positionH relativeFrom="column">
                  <wp:posOffset>5177155</wp:posOffset>
                </wp:positionH>
                <wp:positionV relativeFrom="paragraph">
                  <wp:posOffset>300990</wp:posOffset>
                </wp:positionV>
                <wp:extent cx="885825" cy="276225"/>
                <wp:effectExtent l="0" t="0" r="28575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407.65pt;margin-top:23.7pt;width:69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" fillcolor="white [3201]" strokecolor="#c0504d [3205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Mama kupiła </w:t>
      </w:r>
      <w:r w:rsidRPr="00D159A8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a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kg arbuza po 2,30 zł za kilogram oraz 1,40 kg czereśni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po </w:t>
      </w:r>
      <w:r w:rsidRPr="00D159A8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c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zł za kilogram. Ile złotych zapłaciła mama za owoce?</w:t>
      </w:r>
    </w:p>
    <w:p w:rsidR="00AF3507" w:rsidRPr="00AF3507" w:rsidRDefault="00AF3507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2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353BCF" wp14:editId="1D443E88">
                <wp:simplePos x="0" y="0"/>
                <wp:positionH relativeFrom="column">
                  <wp:posOffset>5177155</wp:posOffset>
                </wp:positionH>
                <wp:positionV relativeFrom="paragraph">
                  <wp:posOffset>341630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407.65pt;margin-top:26.9pt;width:69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" fillcolor="white [3201]" strokecolor="#c0504d [3205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Komputer kosztuje 1300 zł. Pan Bolek zapłacił już 250 zł.</w:t>
      </w:r>
    </w:p>
    <w:p w:rsidR="00AF3507" w:rsidRPr="00AF3507" w:rsidRDefault="00AF3507" w:rsidP="00AF3507">
      <w:pPr>
        <w:pStyle w:val="Akapitzlist"/>
        <w:spacing w:after="0" w:line="276" w:lineRule="auto"/>
        <w:ind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Resztę spłaci w r równych ratach. </w:t>
      </w:r>
    </w:p>
    <w:p w:rsidR="00AF3507" w:rsidRDefault="00D159A8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9744" behindDoc="0" locked="0" layoutInCell="1" allowOverlap="1" wp14:anchorId="2265150C" wp14:editId="1AE540D5">
            <wp:simplePos x="0" y="0"/>
            <wp:positionH relativeFrom="column">
              <wp:posOffset>1089660</wp:posOffset>
            </wp:positionH>
            <wp:positionV relativeFrom="paragraph">
              <wp:posOffset>73025</wp:posOffset>
            </wp:positionV>
            <wp:extent cx="3663315" cy="2619375"/>
            <wp:effectExtent l="0" t="0" r="0" b="9525"/>
            <wp:wrapNone/>
            <wp:docPr id="17" name="Obraz 17" descr="C:\Users\Ania\AppData\Local\Microsoft\Windows\Temporary Internet Files\Content.IE5\CXABBVED\MP9004053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a\AppData\Local\Microsoft\Windows\Temporary Internet Files\Content.IE5\CXABBVED\MP900405386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31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507">
        <w:rPr>
          <w:b/>
          <w:noProof/>
          <w:color w:val="215868"/>
          <w:sz w:val="32"/>
          <w:szCs w:val="28"/>
        </w:rPr>
        <w:br w:type="page"/>
      </w:r>
    </w:p>
    <w:p w:rsidR="00AF3507" w:rsidRPr="00AF3507" w:rsidRDefault="00AF3507" w:rsidP="00AF3507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5BA8EAA0" wp14:editId="7A3DD1D7">
            <wp:simplePos x="0" y="0"/>
            <wp:positionH relativeFrom="column">
              <wp:posOffset>4011930</wp:posOffset>
            </wp:positionH>
            <wp:positionV relativeFrom="paragraph">
              <wp:posOffset>-426085</wp:posOffset>
            </wp:positionV>
            <wp:extent cx="2514600" cy="1715770"/>
            <wp:effectExtent l="0" t="0" r="0" b="0"/>
            <wp:wrapTight wrapText="bothSides">
              <wp:wrapPolygon edited="0">
                <wp:start x="9655" y="0"/>
                <wp:lineTo x="7364" y="240"/>
                <wp:lineTo x="2127" y="2878"/>
                <wp:lineTo x="2127" y="3837"/>
                <wp:lineTo x="1145" y="5516"/>
                <wp:lineTo x="164" y="7674"/>
                <wp:lineTo x="0" y="9353"/>
                <wp:lineTo x="0" y="11991"/>
                <wp:lineTo x="7527" y="15349"/>
                <wp:lineTo x="7200" y="19186"/>
                <wp:lineTo x="5727" y="20145"/>
                <wp:lineTo x="5891" y="21104"/>
                <wp:lineTo x="8836" y="21344"/>
                <wp:lineTo x="13582" y="21344"/>
                <wp:lineTo x="14400" y="21344"/>
                <wp:lineTo x="18000" y="19665"/>
                <wp:lineTo x="20945" y="15828"/>
                <wp:lineTo x="21436" y="13670"/>
                <wp:lineTo x="21436" y="2398"/>
                <wp:lineTo x="18655" y="240"/>
                <wp:lineTo x="16364" y="0"/>
                <wp:lineTo x="9655" y="0"/>
              </wp:wrapPolygon>
            </wp:wrapTight>
            <wp:docPr id="14" name="Obraz 14" descr="C:\Users\Ania\AppData\Local\Microsoft\Windows\Temporary Internet Files\Content.IE5\SI614T7F\MC9004296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ia\AppData\Local\Microsoft\Windows\Temporary Internet Files\Content.IE5\SI614T7F\MC900429615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3507">
        <w:rPr>
          <w:b/>
          <w:noProof/>
          <w:color w:val="215868"/>
          <w:sz w:val="32"/>
          <w:szCs w:val="28"/>
        </w:rPr>
        <w:t xml:space="preserve">Prędkość, droga, czas </w:t>
      </w:r>
      <w:r>
        <w:rPr>
          <w:b/>
          <w:noProof/>
          <w:color w:val="215868"/>
          <w:sz w:val="32"/>
          <w:szCs w:val="28"/>
        </w:rPr>
        <w:br/>
      </w:r>
    </w:p>
    <w:p w:rsidR="00AF3507" w:rsidRDefault="00AF3507" w:rsidP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  <w:t>Odpowiedzi zapisz w postaci wyrażeń algebraicznych w odpowiednich prostokątach.</w:t>
      </w:r>
    </w:p>
    <w:p w:rsidR="00AF3507" w:rsidRDefault="00AF3507" w:rsidP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3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B961DF" wp14:editId="06ECABF7">
                <wp:simplePos x="0" y="0"/>
                <wp:positionH relativeFrom="column">
                  <wp:posOffset>5177155</wp:posOffset>
                </wp:positionH>
                <wp:positionV relativeFrom="paragraph">
                  <wp:posOffset>313690</wp:posOffset>
                </wp:positionV>
                <wp:extent cx="885825" cy="2762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407.65pt;margin-top:24.7pt;width:69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HCQgIAALM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Samolot lecia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ł z prędkością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</w:t>
      </w:r>
      <w:r w:rsidRPr="00AF3507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 xml:space="preserve">s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km/h przez 6 godzin. Jaką trasę pokonał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lecąc cały czas z tą samą prędkością?</w:t>
      </w:r>
    </w:p>
    <w:p w:rsidR="00AF3507" w:rsidRPr="00AF3507" w:rsidRDefault="00AF3507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3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B77FA" wp14:editId="04A67D94">
                <wp:simplePos x="0" y="0"/>
                <wp:positionH relativeFrom="column">
                  <wp:posOffset>5177155</wp:posOffset>
                </wp:positionH>
                <wp:positionV relativeFrom="paragraph">
                  <wp:posOffset>995680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07.65pt;margin-top:78.4pt;width:69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93C53" wp14:editId="642C365C">
                <wp:simplePos x="0" y="0"/>
                <wp:positionH relativeFrom="column">
                  <wp:posOffset>5177155</wp:posOffset>
                </wp:positionH>
                <wp:positionV relativeFrom="paragraph">
                  <wp:posOffset>180975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7.65pt;margin-top:14.2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Rowerzysta pokonał </w:t>
      </w:r>
      <w:r w:rsidRPr="00AF3507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r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km w czasie 3 godzin. Z jaką prędkością pokonał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ten odcinek drogi?</w:t>
      </w:r>
    </w:p>
    <w:p w:rsidR="00AF3507" w:rsidRPr="00AF3507" w:rsidRDefault="00AF3507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3"/>
        </w:numPr>
        <w:spacing w:after="0" w:line="276" w:lineRule="auto"/>
        <w:ind w:right="1701" w:hanging="294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W jakim czasie motocyklista pokona odległość 36 kilometrów, jeżeli cały czas porusza się z prędkością </w:t>
      </w:r>
      <w:r w:rsidRPr="00AF3507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m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km/h?</w:t>
      </w:r>
    </w:p>
    <w:p w:rsidR="00AF3507" w:rsidRPr="00AF3507" w:rsidRDefault="00AF3507" w:rsidP="00AF3507">
      <w:p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 w:rsidP="00AF3507">
      <w:pPr>
        <w:pStyle w:val="Akapitzlist"/>
        <w:numPr>
          <w:ilvl w:val="0"/>
          <w:numId w:val="13"/>
        </w:numPr>
        <w:spacing w:after="0" w:line="276" w:lineRule="auto"/>
        <w:ind w:right="1701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10EB85" wp14:editId="3C284F78">
                <wp:simplePos x="0" y="0"/>
                <wp:positionH relativeFrom="column">
                  <wp:posOffset>5177155</wp:posOffset>
                </wp:positionH>
                <wp:positionV relativeFrom="paragraph">
                  <wp:posOffset>291465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07.65pt;margin-top:22.95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MiQQIAALM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" fillcolor="white [3201]" strokecolor="#9bbb59 [3206]" strokeweight="2pt"/>
            </w:pict>
          </mc:Fallback>
        </mc:AlternateConten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Samochód ciężarowy pokonuje drogę </w:t>
      </w:r>
      <w:r w:rsidRPr="00AF3507">
        <w:rPr>
          <w:rFonts w:ascii="Cambria" w:eastAsia="Times New Roman" w:hAnsi="Cambria"/>
          <w:b/>
          <w:i/>
          <w:noProof/>
          <w:color w:val="4BACC6" w:themeColor="accent5"/>
          <w:kern w:val="28"/>
          <w:sz w:val="32"/>
          <w:szCs w:val="28"/>
        </w:rPr>
        <w:t>s</w:t>
      </w: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metrów w czasie 2 minut.</w:t>
      </w:r>
    </w:p>
    <w:p w:rsidR="00AF3507" w:rsidRPr="00AF3507" w:rsidRDefault="00AF3507" w:rsidP="00AF3507">
      <w:pPr>
        <w:pStyle w:val="Akapitzlist"/>
        <w:spacing w:after="0" w:line="276" w:lineRule="auto"/>
        <w:ind w:right="1701" w:firstLine="0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AF3507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Jaką drogę pokona w czasie 1 godziny?</w:t>
      </w:r>
    </w:p>
    <w:p w:rsidR="00AF3507" w:rsidRPr="00AF3507" w:rsidRDefault="00AF3507" w:rsidP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</w:p>
    <w:p w:rsidR="00AF3507" w:rsidRPr="00AF3507" w:rsidRDefault="00AF3507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1813560</wp:posOffset>
            </wp:positionH>
            <wp:positionV relativeFrom="paragraph">
              <wp:posOffset>366395</wp:posOffset>
            </wp:positionV>
            <wp:extent cx="2743200" cy="1704975"/>
            <wp:effectExtent l="0" t="0" r="0" b="0"/>
            <wp:wrapNone/>
            <wp:docPr id="13" name="Obraz 13" descr="C:\Users\Ania\AppData\Local\Microsoft\Windows\Temporary Internet Files\Content.IE5\AKSHKWQ7\MC9004403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AKSHKWQ7\MC900440389[1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89" b="11458"/>
                    <a:stretch/>
                  </pic:blipFill>
                  <pic:spPr bwMode="auto">
                    <a:xfrm>
                      <a:off x="0" y="0"/>
                      <a:ext cx="27432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3507" w:rsidRPr="00AF3507" w:rsidSect="001400E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0D" w:rsidRDefault="002B450D">
      <w:pPr>
        <w:spacing w:after="0" w:line="240" w:lineRule="auto"/>
      </w:pPr>
      <w:r>
        <w:separator/>
      </w:r>
    </w:p>
  </w:endnote>
  <w:endnote w:type="continuationSeparator" w:id="0">
    <w:p w:rsidR="002B450D" w:rsidRDefault="002B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742B6A" w:rsidRPr="00742B6A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742B6A" w:rsidRPr="00742B6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0D" w:rsidRDefault="002B450D">
      <w:pPr>
        <w:spacing w:after="0" w:line="240" w:lineRule="auto"/>
      </w:pPr>
      <w:r>
        <w:separator/>
      </w:r>
    </w:p>
  </w:footnote>
  <w:footnote w:type="continuationSeparator" w:id="0">
    <w:p w:rsidR="002B450D" w:rsidRDefault="002B4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3122240"/>
    <w:multiLevelType w:val="hybridMultilevel"/>
    <w:tmpl w:val="3FDA23FE"/>
    <w:lvl w:ilvl="0" w:tplc="26F02E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>
    <w:nsid w:val="6D634F7A"/>
    <w:multiLevelType w:val="hybridMultilevel"/>
    <w:tmpl w:val="9CC2336E"/>
    <w:lvl w:ilvl="0" w:tplc="26F02E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6544A"/>
    <w:multiLevelType w:val="hybridMultilevel"/>
    <w:tmpl w:val="D6CE554C"/>
    <w:lvl w:ilvl="0" w:tplc="26F02E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6BB5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450D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6F5A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5E7CAE"/>
    <w:rsid w:val="00602A02"/>
    <w:rsid w:val="0060328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2951"/>
    <w:rsid w:val="007137D8"/>
    <w:rsid w:val="0072290E"/>
    <w:rsid w:val="00723E7A"/>
    <w:rsid w:val="007404D3"/>
    <w:rsid w:val="00742B6A"/>
    <w:rsid w:val="00744622"/>
    <w:rsid w:val="00745688"/>
    <w:rsid w:val="00784236"/>
    <w:rsid w:val="00786B2F"/>
    <w:rsid w:val="007A1EF6"/>
    <w:rsid w:val="007A5143"/>
    <w:rsid w:val="007B4978"/>
    <w:rsid w:val="007D0166"/>
    <w:rsid w:val="007F665F"/>
    <w:rsid w:val="007F7E19"/>
    <w:rsid w:val="00815B14"/>
    <w:rsid w:val="00822FD0"/>
    <w:rsid w:val="00843353"/>
    <w:rsid w:val="00850ED2"/>
    <w:rsid w:val="0086324D"/>
    <w:rsid w:val="0086594A"/>
    <w:rsid w:val="0087262D"/>
    <w:rsid w:val="00875826"/>
    <w:rsid w:val="00886633"/>
    <w:rsid w:val="008A2553"/>
    <w:rsid w:val="008C3BDB"/>
    <w:rsid w:val="008D3515"/>
    <w:rsid w:val="008E0E29"/>
    <w:rsid w:val="008E0F17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DA9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A63EE"/>
    <w:rsid w:val="00AB20C3"/>
    <w:rsid w:val="00AB4D7D"/>
    <w:rsid w:val="00AB5BDA"/>
    <w:rsid w:val="00AB728F"/>
    <w:rsid w:val="00AB791E"/>
    <w:rsid w:val="00AC5703"/>
    <w:rsid w:val="00AD0E2A"/>
    <w:rsid w:val="00AD213D"/>
    <w:rsid w:val="00AF3507"/>
    <w:rsid w:val="00B20264"/>
    <w:rsid w:val="00B20E1A"/>
    <w:rsid w:val="00B2353E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59A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0E8E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DEAB-99A0-403C-ADD8-2D9A4D7A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42</TotalTime>
  <Pages>3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10</cp:revision>
  <cp:lastPrinted>2013-08-16T16:41:00Z</cp:lastPrinted>
  <dcterms:created xsi:type="dcterms:W3CDTF">2013-08-18T23:31:00Z</dcterms:created>
  <dcterms:modified xsi:type="dcterms:W3CDTF">2013-08-19T00:23:00Z</dcterms:modified>
</cp:coreProperties>
</file>